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8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陈红锦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8~11周</w:t>
      </w:r>
    </w:p>
    <w:bookmarkStart w:id="1" w:name="98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